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B2A18" w14:textId="4F9CA333" w:rsidR="00AF0AF6" w:rsidRPr="00B45B9F" w:rsidRDefault="00C30A7D" w:rsidP="00AF0AF6">
      <w:pPr>
        <w:spacing w:line="256" w:lineRule="auto"/>
        <w:jc w:val="both"/>
      </w:pPr>
      <w:bookmarkStart w:id="0" w:name="_Hlk127259585"/>
      <w:r>
        <w:rPr>
          <w:bCs/>
        </w:rPr>
        <w:t xml:space="preserve">                   </w:t>
      </w:r>
      <w:r w:rsidR="00AF0AF6" w:rsidRPr="00B45B9F">
        <w:rPr>
          <w:bCs/>
        </w:rPr>
        <w:t xml:space="preserve">Znak </w:t>
      </w:r>
      <w:bookmarkStart w:id="1" w:name="_Hlk127259402"/>
      <w:r w:rsidR="00AF0AF6" w:rsidRPr="00B45B9F">
        <w:rPr>
          <w:bCs/>
        </w:rPr>
        <w:t xml:space="preserve">sprawy: </w:t>
      </w:r>
      <w:r w:rsidR="00F86FC7" w:rsidRPr="00E37DB2">
        <w:rPr>
          <w:b/>
          <w:bCs/>
        </w:rPr>
        <w:t>RIZ.271.</w:t>
      </w:r>
      <w:r w:rsidR="009346DF">
        <w:rPr>
          <w:b/>
          <w:bCs/>
        </w:rPr>
        <w:t>1</w:t>
      </w:r>
      <w:r w:rsidR="00455EE0">
        <w:rPr>
          <w:b/>
          <w:bCs/>
        </w:rPr>
        <w:t>4</w:t>
      </w:r>
      <w:r w:rsidR="00F86FC7" w:rsidRPr="00E37DB2">
        <w:rPr>
          <w:b/>
          <w:bCs/>
        </w:rPr>
        <w:t>.202</w:t>
      </w:r>
      <w:r w:rsidR="00455EE0">
        <w:rPr>
          <w:b/>
          <w:bCs/>
        </w:rPr>
        <w:t>5</w:t>
      </w:r>
      <w:r w:rsidR="00AF0AF6" w:rsidRPr="00B45B9F">
        <w:rPr>
          <w:b/>
          <w:bCs/>
        </w:rPr>
        <w:tab/>
      </w:r>
      <w:r w:rsidR="00AF0AF6" w:rsidRPr="00B45B9F">
        <w:rPr>
          <w:b/>
          <w:bCs/>
        </w:rPr>
        <w:tab/>
      </w:r>
      <w:r w:rsidR="00AF0AF6" w:rsidRPr="00B45B9F">
        <w:rPr>
          <w:b/>
          <w:bCs/>
        </w:rPr>
        <w:tab/>
      </w:r>
      <w:r w:rsidR="00AF0AF6" w:rsidRPr="00B45B9F">
        <w:rPr>
          <w:b/>
          <w:bCs/>
        </w:rPr>
        <w:tab/>
      </w:r>
      <w:r w:rsidR="00AF0AF6" w:rsidRPr="00B45B9F">
        <w:rPr>
          <w:b/>
          <w:bCs/>
        </w:rPr>
        <w:tab/>
      </w:r>
      <w:r w:rsidR="00AF0AF6">
        <w:rPr>
          <w:b/>
          <w:bCs/>
        </w:rPr>
        <w:tab/>
      </w:r>
      <w:r w:rsidR="00AF0AF6">
        <w:rPr>
          <w:b/>
          <w:bCs/>
        </w:rPr>
        <w:tab/>
      </w:r>
      <w:r w:rsidR="00AF0AF6">
        <w:rPr>
          <w:b/>
          <w:bCs/>
        </w:rPr>
        <w:tab/>
      </w:r>
      <w:r w:rsidR="00AF0AF6">
        <w:rPr>
          <w:b/>
          <w:bCs/>
        </w:rPr>
        <w:tab/>
      </w:r>
      <w:r w:rsidR="00AF0AF6">
        <w:rPr>
          <w:b/>
          <w:bCs/>
        </w:rPr>
        <w:tab/>
      </w:r>
      <w:r w:rsidR="00AF0AF6">
        <w:rPr>
          <w:b/>
          <w:bCs/>
        </w:rPr>
        <w:tab/>
      </w:r>
      <w:r w:rsidR="009A4AC7">
        <w:rPr>
          <w:b/>
          <w:bCs/>
        </w:rPr>
        <w:t xml:space="preserve">Załącznik </w:t>
      </w:r>
      <w:r w:rsidR="00AF0AF6" w:rsidRPr="00B45B9F">
        <w:rPr>
          <w:b/>
          <w:bCs/>
        </w:rPr>
        <w:t xml:space="preserve">Nr </w:t>
      </w:r>
      <w:r w:rsidR="00455EE0">
        <w:rPr>
          <w:b/>
          <w:bCs/>
        </w:rPr>
        <w:t>8</w:t>
      </w:r>
      <w:r w:rsidR="004B0E92">
        <w:rPr>
          <w:b/>
          <w:bCs/>
        </w:rPr>
        <w:t xml:space="preserve"> </w:t>
      </w:r>
      <w:r w:rsidR="00AF0AF6" w:rsidRPr="00B45B9F">
        <w:rPr>
          <w:b/>
          <w:bCs/>
        </w:rPr>
        <w:t>do SWZ</w:t>
      </w:r>
    </w:p>
    <w:p w14:paraId="20BAD860" w14:textId="77777777" w:rsidR="00AF0AF6" w:rsidRPr="00B45B9F" w:rsidRDefault="00AF0AF6" w:rsidP="00AF0AF6">
      <w:pPr>
        <w:pBdr>
          <w:bottom w:val="single" w:sz="4" w:space="1" w:color="auto"/>
        </w:pBdr>
        <w:suppressAutoHyphens/>
        <w:overflowPunct w:val="0"/>
        <w:autoSpaceDE w:val="0"/>
        <w:spacing w:after="120" w:line="276" w:lineRule="auto"/>
        <w:jc w:val="center"/>
        <w:rPr>
          <w:b/>
          <w:bCs/>
          <w:lang w:eastAsia="zh-CN"/>
        </w:rPr>
      </w:pPr>
    </w:p>
    <w:bookmarkEnd w:id="0"/>
    <w:bookmarkEnd w:id="1"/>
    <w:p w14:paraId="3B0BA5CE" w14:textId="77777777" w:rsidR="00AF0AF6" w:rsidRPr="00B45B9F" w:rsidRDefault="00AF0AF6" w:rsidP="00AF0AF6">
      <w:r w:rsidRPr="006D5553">
        <w:t xml:space="preserve">                            </w:t>
      </w:r>
    </w:p>
    <w:p w14:paraId="48E49BE3" w14:textId="77777777" w:rsidR="00AF0AF6" w:rsidRPr="00B45B9F" w:rsidRDefault="00AF0AF6" w:rsidP="00AF0AF6">
      <w:pPr>
        <w:spacing w:line="276" w:lineRule="auto"/>
        <w:ind w:left="4248"/>
        <w:jc w:val="right"/>
      </w:pPr>
      <w:r w:rsidRPr="00B45B9F">
        <w:t>…………………………………….</w:t>
      </w:r>
    </w:p>
    <w:p w14:paraId="053D3B52" w14:textId="77777777" w:rsidR="00AF0AF6" w:rsidRPr="006A0A8B" w:rsidRDefault="00AF0AF6" w:rsidP="00AF0AF6">
      <w:pPr>
        <w:spacing w:line="276" w:lineRule="auto"/>
        <w:ind w:left="4248"/>
        <w:jc w:val="right"/>
        <w:rPr>
          <w:i/>
          <w:iCs/>
          <w:sz w:val="18"/>
          <w:szCs w:val="18"/>
        </w:rPr>
      </w:pPr>
      <w:r w:rsidRPr="006A0A8B">
        <w:rPr>
          <w:sz w:val="18"/>
          <w:szCs w:val="18"/>
        </w:rPr>
        <w:t>(</w:t>
      </w:r>
      <w:r w:rsidRPr="006A0A8B">
        <w:rPr>
          <w:i/>
          <w:iCs/>
          <w:sz w:val="18"/>
          <w:szCs w:val="18"/>
        </w:rPr>
        <w:t>miejscowość i data)</w:t>
      </w:r>
    </w:p>
    <w:p w14:paraId="2C674286" w14:textId="77777777" w:rsidR="00AF0AF6" w:rsidRPr="00AF0AF6" w:rsidRDefault="00AF0AF6" w:rsidP="00AF0AF6">
      <w:pPr>
        <w:spacing w:line="276" w:lineRule="auto"/>
      </w:pPr>
      <w:r w:rsidRPr="00AF0AF6">
        <w:t>…………………………………….</w:t>
      </w:r>
    </w:p>
    <w:p w14:paraId="2D4CA99D" w14:textId="77777777" w:rsidR="00AF0AF6" w:rsidRPr="00AF0AF6" w:rsidRDefault="00AF0AF6" w:rsidP="00AF0AF6">
      <w:pPr>
        <w:spacing w:line="276" w:lineRule="auto"/>
      </w:pPr>
      <w:r w:rsidRPr="00AF0AF6">
        <w:t>…………………………………….</w:t>
      </w:r>
    </w:p>
    <w:p w14:paraId="7113C2B9" w14:textId="77777777" w:rsidR="00AF0AF6" w:rsidRPr="00AF0AF6" w:rsidRDefault="00AF0AF6" w:rsidP="00AF0AF6">
      <w:pPr>
        <w:spacing w:line="276" w:lineRule="auto"/>
        <w:ind w:right="39"/>
        <w:rPr>
          <w:rFonts w:eastAsia="Batang"/>
          <w:i/>
          <w:sz w:val="20"/>
          <w:szCs w:val="20"/>
        </w:rPr>
      </w:pPr>
      <w:r w:rsidRPr="00AF0AF6">
        <w:rPr>
          <w:rFonts w:eastAsia="Batang"/>
          <w:i/>
          <w:sz w:val="20"/>
          <w:szCs w:val="20"/>
        </w:rPr>
        <w:t xml:space="preserve">           (Nazwa i adres Wykonawcy) </w:t>
      </w:r>
    </w:p>
    <w:p w14:paraId="352C988F" w14:textId="77777777" w:rsidR="00DA509A" w:rsidRPr="00AF0AF6" w:rsidRDefault="00DA509A" w:rsidP="00DA509A">
      <w:pPr>
        <w:ind w:right="39"/>
        <w:rPr>
          <w:rFonts w:eastAsia="Batang"/>
          <w:i/>
          <w:sz w:val="20"/>
          <w:szCs w:val="20"/>
        </w:rPr>
      </w:pPr>
    </w:p>
    <w:p w14:paraId="0AE566EA" w14:textId="77777777" w:rsidR="00905E0F" w:rsidRPr="00AF0AF6" w:rsidRDefault="00905E0F" w:rsidP="00DA509A">
      <w:pPr>
        <w:ind w:right="39"/>
        <w:rPr>
          <w:rFonts w:eastAsia="Batang"/>
          <w:i/>
          <w:sz w:val="20"/>
          <w:szCs w:val="20"/>
        </w:rPr>
      </w:pPr>
    </w:p>
    <w:p w14:paraId="20E9FE18" w14:textId="5AD0AB36" w:rsidR="005C1DCB" w:rsidRPr="00E16EF5" w:rsidRDefault="0032655D" w:rsidP="00AF0AF6">
      <w:pPr>
        <w:pStyle w:val="Default"/>
        <w:spacing w:line="276" w:lineRule="auto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E16EF5">
        <w:rPr>
          <w:rFonts w:ascii="Times New Roman" w:hAnsi="Times New Roman" w:cs="Times New Roman"/>
          <w:b/>
          <w:color w:val="auto"/>
          <w:sz w:val="22"/>
          <w:szCs w:val="22"/>
        </w:rPr>
        <w:t>WYKAZ OSÓB, KTÓRE BĘDĄ UCZESTNICZYĆ W WYKONYWANIU ZAMÓWIENIA</w:t>
      </w:r>
    </w:p>
    <w:p w14:paraId="746DD7FC" w14:textId="77777777" w:rsidR="00455EE0" w:rsidRDefault="005A1BD5" w:rsidP="00455EE0">
      <w:pPr>
        <w:spacing w:line="276" w:lineRule="auto"/>
        <w:jc w:val="center"/>
        <w:rPr>
          <w:b/>
          <w:bCs/>
        </w:rPr>
      </w:pPr>
      <w:r w:rsidRPr="00E16EF5">
        <w:rPr>
          <w:sz w:val="22"/>
          <w:szCs w:val="22"/>
        </w:rPr>
        <w:t>s</w:t>
      </w:r>
      <w:r w:rsidR="0032655D" w:rsidRPr="00E16EF5">
        <w:rPr>
          <w:sz w:val="22"/>
          <w:szCs w:val="22"/>
        </w:rPr>
        <w:t xml:space="preserve">kładany </w:t>
      </w:r>
      <w:r w:rsidR="00C30A7D">
        <w:rPr>
          <w:sz w:val="22"/>
          <w:szCs w:val="22"/>
        </w:rPr>
        <w:t>w</w:t>
      </w:r>
      <w:r w:rsidR="00C2365A" w:rsidRPr="00E16EF5">
        <w:rPr>
          <w:sz w:val="22"/>
          <w:szCs w:val="22"/>
        </w:rPr>
        <w:t xml:space="preserve"> </w:t>
      </w:r>
      <w:r w:rsidR="00C920BE" w:rsidRPr="00E16EF5">
        <w:rPr>
          <w:sz w:val="22"/>
          <w:szCs w:val="22"/>
        </w:rPr>
        <w:t>postępowania</w:t>
      </w:r>
      <w:r w:rsidR="00AF0AF6" w:rsidRPr="00E16EF5">
        <w:rPr>
          <w:sz w:val="22"/>
          <w:szCs w:val="22"/>
        </w:rPr>
        <w:t xml:space="preserve"> o udzielenie zamówienia publicznego</w:t>
      </w:r>
      <w:r w:rsidR="00C920BE" w:rsidRPr="00E16EF5">
        <w:rPr>
          <w:sz w:val="22"/>
          <w:szCs w:val="22"/>
        </w:rPr>
        <w:t xml:space="preserve"> pn.</w:t>
      </w:r>
      <w:r w:rsidR="009A135D" w:rsidRPr="00E16EF5">
        <w:rPr>
          <w:sz w:val="22"/>
          <w:szCs w:val="22"/>
        </w:rPr>
        <w:t xml:space="preserve"> </w:t>
      </w:r>
      <w:bookmarkStart w:id="2" w:name="_Hlk214458708"/>
      <w:r w:rsidR="00455EE0">
        <w:rPr>
          <w:b/>
          <w:bCs/>
        </w:rPr>
        <w:t>Modernizacja infrastruktury drogowej na terenie gminy Osjaków</w:t>
      </w:r>
    </w:p>
    <w:bookmarkEnd w:id="2"/>
    <w:p w14:paraId="3A3972EB" w14:textId="3503C473" w:rsidR="009D46C5" w:rsidRPr="005F4616" w:rsidRDefault="009D46C5" w:rsidP="009A135D">
      <w:pPr>
        <w:spacing w:line="259" w:lineRule="auto"/>
        <w:jc w:val="center"/>
        <w:rPr>
          <w:b/>
          <w:bCs/>
          <w:color w:val="000000"/>
          <w:sz w:val="22"/>
          <w:szCs w:val="22"/>
        </w:rPr>
      </w:pPr>
    </w:p>
    <w:tbl>
      <w:tblPr>
        <w:tblW w:w="14604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AF0AF6" w14:paraId="1C6CE486" w14:textId="77777777" w:rsidTr="00361BFD">
        <w:trPr>
          <w:trHeight w:val="942"/>
        </w:trPr>
        <w:tc>
          <w:tcPr>
            <w:tcW w:w="567" w:type="dxa"/>
            <w:vAlign w:val="center"/>
          </w:tcPr>
          <w:p w14:paraId="5D04873A" w14:textId="77777777" w:rsidR="0032655D" w:rsidRPr="00AF0AF6" w:rsidRDefault="0032655D" w:rsidP="00D55CC8">
            <w:pPr>
              <w:snapToGrid w:val="0"/>
              <w:spacing w:before="120"/>
              <w:jc w:val="center"/>
              <w:rPr>
                <w:b/>
                <w:spacing w:val="4"/>
                <w:sz w:val="18"/>
                <w:szCs w:val="18"/>
              </w:rPr>
            </w:pPr>
            <w:r w:rsidRPr="00AF0AF6">
              <w:rPr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vAlign w:val="center"/>
          </w:tcPr>
          <w:p w14:paraId="11C49A1C" w14:textId="77777777" w:rsidR="0032655D" w:rsidRPr="00AF0AF6" w:rsidRDefault="0032655D" w:rsidP="00D55CC8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0A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vAlign w:val="center"/>
          </w:tcPr>
          <w:p w14:paraId="3E58D613" w14:textId="77777777" w:rsidR="0032655D" w:rsidRPr="00AF0AF6" w:rsidRDefault="0032655D" w:rsidP="00D55CC8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0A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</w:tcPr>
          <w:p w14:paraId="71196FB1" w14:textId="77777777" w:rsidR="0032655D" w:rsidRPr="00AF0AF6" w:rsidRDefault="0032655D" w:rsidP="00D55CC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7DEBC81" w14:textId="77777777" w:rsidR="0032655D" w:rsidRPr="00AF0AF6" w:rsidRDefault="0032655D" w:rsidP="00D55CC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F0A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433338B5" w:rsidR="0032655D" w:rsidRPr="00AF0AF6" w:rsidRDefault="0032655D" w:rsidP="00A66B1C">
            <w:pPr>
              <w:pStyle w:val="Default"/>
              <w:ind w:left="-425" w:firstLine="42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F0A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rodzaj i numer uprawnień budowlanych</w:t>
            </w:r>
            <w:r w:rsidR="00240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i doświadczenie zawodowe</w:t>
            </w:r>
          </w:p>
        </w:tc>
        <w:tc>
          <w:tcPr>
            <w:tcW w:w="2976" w:type="dxa"/>
            <w:vAlign w:val="center"/>
          </w:tcPr>
          <w:p w14:paraId="122E7C8D" w14:textId="77777777" w:rsidR="0032655D" w:rsidRPr="00AF0AF6" w:rsidRDefault="0032655D" w:rsidP="00D55CC8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0A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9D46C5" w:rsidRPr="00AF0AF6" w14:paraId="28E0A407" w14:textId="77777777" w:rsidTr="00361BFD">
        <w:trPr>
          <w:trHeight w:val="1108"/>
        </w:trPr>
        <w:tc>
          <w:tcPr>
            <w:tcW w:w="567" w:type="dxa"/>
            <w:vAlign w:val="center"/>
          </w:tcPr>
          <w:p w14:paraId="5C769122" w14:textId="24D6040F" w:rsidR="009D46C5" w:rsidRPr="00AF0AF6" w:rsidRDefault="00401B58" w:rsidP="009D46C5">
            <w:pPr>
              <w:snapToGrid w:val="0"/>
              <w:spacing w:before="120"/>
              <w:jc w:val="center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vAlign w:val="center"/>
          </w:tcPr>
          <w:p w14:paraId="4BAAB226" w14:textId="0B25289F" w:rsidR="009D46C5" w:rsidRPr="00AF0AF6" w:rsidRDefault="009D46C5" w:rsidP="009D46C5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E813737" w14:textId="60C9A730" w:rsidR="009D46C5" w:rsidRPr="00AF0AF6" w:rsidRDefault="00E43DA6" w:rsidP="009D46C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9D46C5" w:rsidRPr="00AF0AF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ierownik </w:t>
            </w:r>
            <w:r w:rsidR="009A4AC7">
              <w:rPr>
                <w:rFonts w:ascii="Times New Roman" w:hAnsi="Times New Roman" w:cs="Times New Roman"/>
                <w:b/>
                <w:sz w:val="18"/>
                <w:szCs w:val="18"/>
              </w:rPr>
              <w:t>budowy</w:t>
            </w:r>
            <w:r w:rsidR="005A1B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237" w:type="dxa"/>
            <w:vAlign w:val="center"/>
          </w:tcPr>
          <w:p w14:paraId="43BE0C6F" w14:textId="3BA1487D" w:rsidR="00B04F78" w:rsidRPr="00B04F78" w:rsidRDefault="00C55DFF" w:rsidP="00B04F78">
            <w:pPr>
              <w:pStyle w:val="Nagwek1"/>
              <w:keepLines w:val="0"/>
              <w:tabs>
                <w:tab w:val="left" w:pos="540"/>
              </w:tabs>
              <w:spacing w:before="0"/>
              <w:jc w:val="both"/>
              <w:rPr>
                <w:rFonts w:ascii="Times New Roman" w:hAnsi="Times New Roman"/>
                <w:bCs w:val="0"/>
                <w:color w:val="auto"/>
                <w:sz w:val="18"/>
                <w:szCs w:val="18"/>
                <w:lang w:val="pl-PL" w:eastAsia="pl-PL"/>
              </w:rPr>
            </w:pPr>
            <w:r w:rsidRPr="00B04F7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Kierownik </w:t>
            </w:r>
            <w:r w:rsidR="003F2357" w:rsidRPr="00B04F78">
              <w:rPr>
                <w:rFonts w:ascii="Times New Roman" w:hAnsi="Times New Roman"/>
                <w:color w:val="auto"/>
                <w:sz w:val="18"/>
                <w:szCs w:val="18"/>
              </w:rPr>
              <w:t>budowy</w:t>
            </w:r>
            <w:r w:rsidRPr="00B04F7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posiadający uprawnienia budowalne </w:t>
            </w:r>
            <w:r w:rsidR="00FE6AAE" w:rsidRPr="00B04F7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do kierowania robotami budowlanymi w specjalności </w:t>
            </w:r>
            <w:r w:rsidR="00240E8E" w:rsidRPr="00B04F7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inżynieryjnej drogowej i </w:t>
            </w:r>
            <w:r w:rsidR="006A0A8B" w:rsidRPr="00B04F7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posiadający co najmniej </w:t>
            </w:r>
            <w:r w:rsidR="00B04F78" w:rsidRPr="00B04F78">
              <w:rPr>
                <w:rFonts w:ascii="Times New Roman" w:hAnsi="Times New Roman"/>
                <w:color w:val="auto"/>
                <w:sz w:val="18"/>
                <w:szCs w:val="18"/>
              </w:rPr>
              <w:br/>
            </w:r>
            <w:r w:rsidR="00455EE0" w:rsidRPr="00B04F78">
              <w:rPr>
                <w:rFonts w:ascii="Times New Roman" w:hAnsi="Times New Roman"/>
                <w:color w:val="auto"/>
                <w:sz w:val="18"/>
                <w:szCs w:val="18"/>
              </w:rPr>
              <w:t>3</w:t>
            </w:r>
            <w:r w:rsidR="006A0A8B" w:rsidRPr="00B04F7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lat</w:t>
            </w:r>
            <w:r w:rsidR="00455EE0" w:rsidRPr="00B04F78">
              <w:rPr>
                <w:rFonts w:ascii="Times New Roman" w:hAnsi="Times New Roman"/>
                <w:color w:val="auto"/>
                <w:sz w:val="18"/>
                <w:szCs w:val="18"/>
              </w:rPr>
              <w:t>a</w:t>
            </w:r>
            <w:r w:rsidR="006A0A8B" w:rsidRPr="00B04F7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doświadczenia zawodowego (licząc od daty uzyskania uprawnień budowlanych) na stanowisku kierownika budowy lub kierownika robót </w:t>
            </w:r>
            <w:r w:rsidR="00B04F78" w:rsidRPr="00B04F78">
              <w:rPr>
                <w:rFonts w:ascii="Times New Roman" w:hAnsi="Times New Roman"/>
                <w:color w:val="auto"/>
                <w:sz w:val="18"/>
                <w:szCs w:val="18"/>
              </w:rPr>
              <w:br/>
            </w:r>
            <w:r w:rsidR="006A0A8B" w:rsidRPr="00B04F78">
              <w:rPr>
                <w:rFonts w:ascii="Times New Roman" w:hAnsi="Times New Roman"/>
                <w:color w:val="auto"/>
                <w:sz w:val="18"/>
                <w:szCs w:val="18"/>
              </w:rPr>
              <w:t>w rozumieniu prawa budowlanego</w:t>
            </w:r>
            <w:r w:rsidR="00240E8E" w:rsidRPr="00B04F78">
              <w:rPr>
                <w:rFonts w:ascii="Times New Roman" w:hAnsi="Times New Roman"/>
                <w:color w:val="auto"/>
                <w:sz w:val="18"/>
                <w:szCs w:val="18"/>
              </w:rPr>
              <w:t>)</w:t>
            </w:r>
            <w:r w:rsidR="00B04F78">
              <w:rPr>
                <w:rFonts w:ascii="Times New Roman" w:hAnsi="Times New Roman"/>
                <w:color w:val="auto"/>
                <w:sz w:val="18"/>
                <w:szCs w:val="18"/>
              </w:rPr>
              <w:t>,</w:t>
            </w:r>
            <w:r w:rsidR="00B04F78" w:rsidRPr="00B04F78">
              <w:rPr>
                <w:rFonts w:ascii="Times New Roman" w:hAnsi="Times New Roman"/>
                <w:b w:val="0"/>
                <w:color w:val="auto"/>
                <w:sz w:val="18"/>
                <w:szCs w:val="18"/>
                <w:lang w:val="pl-PL" w:eastAsia="pl-PL"/>
              </w:rPr>
              <w:t xml:space="preserve"> </w:t>
            </w:r>
            <w:r w:rsidR="00B04F78" w:rsidRPr="00B04F78">
              <w:rPr>
                <w:rFonts w:ascii="Times New Roman" w:hAnsi="Times New Roman"/>
                <w:bCs w:val="0"/>
                <w:color w:val="auto"/>
                <w:sz w:val="18"/>
                <w:szCs w:val="18"/>
                <w:lang w:val="pl-PL" w:eastAsia="pl-PL"/>
              </w:rPr>
              <w:t xml:space="preserve">który w ciągu 5 lat przed upływem terminu składania ofert, był kierownikiem na co najmniej 2 robotach budowlanych odpowiadającą swoim rodzajem robotom budowlanym stanowiącym przedmiot zamówienia – o wartości robót nie mniejszej niż 1 000 000,00 zł brutto każda (słownie: jeden milion złotych). </w:t>
            </w:r>
          </w:p>
          <w:p w14:paraId="54F4C5C3" w14:textId="6CEFDADC" w:rsidR="00C55DFF" w:rsidRPr="00401B58" w:rsidRDefault="00C55DFF" w:rsidP="006A0A8B">
            <w:pPr>
              <w:tabs>
                <w:tab w:val="left" w:pos="993"/>
                <w:tab w:val="left" w:pos="1560"/>
                <w:tab w:val="left" w:pos="2410"/>
              </w:tabs>
              <w:jc w:val="both"/>
              <w:rPr>
                <w:b/>
                <w:bCs/>
                <w:sz w:val="18"/>
                <w:szCs w:val="18"/>
              </w:rPr>
            </w:pPr>
          </w:p>
          <w:p w14:paraId="44F59513" w14:textId="77777777" w:rsidR="009D46C5" w:rsidRPr="00401B58" w:rsidRDefault="009D46C5" w:rsidP="004B0E92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  <w:p w14:paraId="7C2249B5" w14:textId="41003094" w:rsidR="00E43DA6" w:rsidRPr="00401B58" w:rsidRDefault="00E43DA6" w:rsidP="00E43DA6">
            <w:pPr>
              <w:tabs>
                <w:tab w:val="left" w:pos="993"/>
                <w:tab w:val="left" w:pos="1560"/>
                <w:tab w:val="left" w:pos="2410"/>
              </w:tabs>
              <w:rPr>
                <w:b/>
                <w:bCs/>
                <w:sz w:val="18"/>
                <w:szCs w:val="18"/>
              </w:rPr>
            </w:pPr>
            <w:r w:rsidRPr="00401B58">
              <w:rPr>
                <w:b/>
                <w:sz w:val="18"/>
                <w:szCs w:val="18"/>
              </w:rPr>
              <w:t xml:space="preserve">Nr uprawnień </w:t>
            </w:r>
            <w:r w:rsidRPr="00401B58">
              <w:rPr>
                <w:b/>
                <w:bCs/>
                <w:sz w:val="18"/>
                <w:szCs w:val="18"/>
              </w:rPr>
              <w:t>(numer, data wydania, przez kogo i w jakim zakresie): …………………………………………………………………</w:t>
            </w:r>
            <w:r w:rsidR="00240E8E" w:rsidRPr="00401B58">
              <w:rPr>
                <w:b/>
                <w:bCs/>
                <w:sz w:val="18"/>
                <w:szCs w:val="18"/>
              </w:rPr>
              <w:t>…</w:t>
            </w:r>
            <w:r w:rsidRPr="00401B58">
              <w:rPr>
                <w:b/>
                <w:bCs/>
                <w:sz w:val="18"/>
                <w:szCs w:val="18"/>
              </w:rPr>
              <w:t>………………..</w:t>
            </w:r>
          </w:p>
          <w:p w14:paraId="4A729BF7" w14:textId="527B4B7C" w:rsidR="00E43DA6" w:rsidRPr="00401B58" w:rsidRDefault="00E43DA6" w:rsidP="00E43DA6">
            <w:pPr>
              <w:tabs>
                <w:tab w:val="left" w:pos="993"/>
                <w:tab w:val="left" w:pos="1560"/>
                <w:tab w:val="left" w:pos="2410"/>
              </w:tabs>
              <w:jc w:val="both"/>
              <w:rPr>
                <w:b/>
                <w:bCs/>
                <w:sz w:val="18"/>
                <w:szCs w:val="18"/>
              </w:rPr>
            </w:pPr>
            <w:r w:rsidRPr="00401B58">
              <w:rPr>
                <w:b/>
                <w:bCs/>
                <w:sz w:val="18"/>
                <w:szCs w:val="18"/>
              </w:rPr>
              <w:t>…………………………………………………………………</w:t>
            </w:r>
            <w:r w:rsidR="00240E8E" w:rsidRPr="00401B58">
              <w:rPr>
                <w:b/>
                <w:bCs/>
                <w:sz w:val="18"/>
                <w:szCs w:val="18"/>
              </w:rPr>
              <w:t>….</w:t>
            </w:r>
            <w:r w:rsidRPr="00401B58">
              <w:rPr>
                <w:b/>
                <w:bCs/>
                <w:sz w:val="18"/>
                <w:szCs w:val="18"/>
              </w:rPr>
              <w:t>……………….</w:t>
            </w:r>
          </w:p>
          <w:p w14:paraId="70F79157" w14:textId="77777777" w:rsidR="009D46C5" w:rsidRPr="00401B58" w:rsidRDefault="009D46C5" w:rsidP="006A0A8B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  <w:p w14:paraId="23173E4D" w14:textId="16BACDE4" w:rsidR="00401B58" w:rsidRDefault="00401B58" w:rsidP="00401B58">
            <w:pPr>
              <w:pStyle w:val="Nagwek1"/>
              <w:tabs>
                <w:tab w:val="left" w:pos="540"/>
              </w:tabs>
              <w:spacing w:line="276" w:lineRule="auto"/>
              <w:jc w:val="both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401B58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lastRenderedPageBreak/>
              <w:t>Roboty budowlane o wartości robót nie mniejszej niż 1</w:t>
            </w:r>
            <w:r w:rsidRPr="00401B58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</w:rPr>
              <w:t> </w:t>
            </w:r>
            <w:r w:rsidRPr="00401B58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000</w:t>
            </w:r>
            <w:r w:rsidRPr="00401B58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</w:rPr>
              <w:t> </w:t>
            </w:r>
            <w:r w:rsidRPr="00401B58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000,00 zł brutto każda (słownie: jeden milion złotych)</w:t>
            </w: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:</w:t>
            </w:r>
          </w:p>
          <w:p w14:paraId="23C3EC45" w14:textId="77777777" w:rsidR="00401B58" w:rsidRDefault="00401B58" w:rsidP="00401B58">
            <w:pPr>
              <w:rPr>
                <w:lang w:val="x-none" w:eastAsia="x-none"/>
              </w:rPr>
            </w:pPr>
          </w:p>
          <w:p w14:paraId="2FDDE833" w14:textId="24727C84" w:rsidR="00401B58" w:rsidRDefault="00401B58" w:rsidP="00401B58">
            <w:pPr>
              <w:pStyle w:val="Akapitzlist"/>
              <w:numPr>
                <w:ilvl w:val="0"/>
                <w:numId w:val="10"/>
              </w:numPr>
              <w:rPr>
                <w:lang w:val="x-none" w:eastAsia="x-none"/>
              </w:rPr>
            </w:pPr>
            <w:r>
              <w:rPr>
                <w:lang w:val="x-none" w:eastAsia="x-none"/>
              </w:rPr>
              <w:t>…………………………………………………………………………………..</w:t>
            </w:r>
          </w:p>
          <w:p w14:paraId="5B8F809A" w14:textId="77777777" w:rsidR="00401B58" w:rsidRDefault="00401B58" w:rsidP="00401B58">
            <w:pPr>
              <w:pStyle w:val="Akapitzlist"/>
              <w:rPr>
                <w:lang w:val="x-none" w:eastAsia="x-none"/>
              </w:rPr>
            </w:pPr>
          </w:p>
          <w:p w14:paraId="725B98F2" w14:textId="2E92E5A3" w:rsidR="00401B58" w:rsidRPr="00401B58" w:rsidRDefault="00401B58" w:rsidP="00401B58">
            <w:pPr>
              <w:pStyle w:val="Akapitzlist"/>
              <w:numPr>
                <w:ilvl w:val="0"/>
                <w:numId w:val="10"/>
              </w:numPr>
              <w:rPr>
                <w:lang w:val="x-none" w:eastAsia="x-none"/>
              </w:rPr>
            </w:pPr>
            <w:r>
              <w:rPr>
                <w:lang w:val="x-none" w:eastAsia="x-none"/>
              </w:rPr>
              <w:t>……………………………………………………………………………………..</w:t>
            </w:r>
          </w:p>
          <w:p w14:paraId="77BB5C80" w14:textId="4DBDDC2D" w:rsidR="00401B58" w:rsidRPr="00401B58" w:rsidRDefault="00401B58" w:rsidP="006A0A8B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  <w:p w14:paraId="31D409D5" w14:textId="77777777" w:rsidR="00401B58" w:rsidRPr="00401B58" w:rsidRDefault="00401B58" w:rsidP="006A0A8B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  <w:p w14:paraId="6E3029E5" w14:textId="686021CC" w:rsidR="00401B58" w:rsidRPr="00401B58" w:rsidRDefault="00401B58" w:rsidP="006A0A8B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14:paraId="48C42C34" w14:textId="31C31407" w:rsidR="009D46C5" w:rsidRPr="00AF0AF6" w:rsidRDefault="00E43DA6" w:rsidP="009D46C5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w</w:t>
            </w:r>
            <w:r w:rsidR="009D46C5" w:rsidRPr="00AF0A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łasne / oddane do dyspozycji*</w:t>
            </w:r>
          </w:p>
        </w:tc>
      </w:tr>
    </w:tbl>
    <w:p w14:paraId="7464589E" w14:textId="1FB71796" w:rsidR="006A6A96" w:rsidRPr="00AF0AF6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sz w:val="18"/>
          <w:szCs w:val="18"/>
        </w:rPr>
      </w:pPr>
      <w:r w:rsidRPr="00AF0AF6">
        <w:rPr>
          <w:b/>
          <w:bCs/>
          <w:sz w:val="18"/>
          <w:szCs w:val="18"/>
        </w:rPr>
        <w:t xml:space="preserve">Uwaga! </w:t>
      </w:r>
      <w:r w:rsidR="00240E8E">
        <w:rPr>
          <w:sz w:val="18"/>
          <w:szCs w:val="18"/>
        </w:rPr>
        <w:t>O</w:t>
      </w:r>
      <w:r w:rsidRPr="00AF0AF6">
        <w:rPr>
          <w:sz w:val="18"/>
          <w:szCs w:val="18"/>
        </w:rPr>
        <w:t xml:space="preserve">świadczam(my), </w:t>
      </w:r>
      <w:r w:rsidRPr="00AF0AF6">
        <w:rPr>
          <w:b/>
          <w:bCs/>
          <w:sz w:val="18"/>
          <w:szCs w:val="18"/>
        </w:rPr>
        <w:t>że osob</w:t>
      </w:r>
      <w:r w:rsidR="00240E8E">
        <w:rPr>
          <w:b/>
          <w:bCs/>
          <w:sz w:val="18"/>
          <w:szCs w:val="18"/>
        </w:rPr>
        <w:t>y</w:t>
      </w:r>
      <w:r w:rsidRPr="00AF0AF6">
        <w:rPr>
          <w:b/>
          <w:bCs/>
          <w:sz w:val="18"/>
          <w:szCs w:val="18"/>
        </w:rPr>
        <w:t xml:space="preserve"> wskazan</w:t>
      </w:r>
      <w:r w:rsidR="00240E8E">
        <w:rPr>
          <w:b/>
          <w:bCs/>
          <w:sz w:val="18"/>
          <w:szCs w:val="18"/>
        </w:rPr>
        <w:t>e</w:t>
      </w:r>
      <w:r w:rsidR="00E43DA6">
        <w:rPr>
          <w:b/>
          <w:bCs/>
          <w:sz w:val="18"/>
          <w:szCs w:val="18"/>
        </w:rPr>
        <w:t xml:space="preserve"> powyżej</w:t>
      </w:r>
      <w:r w:rsidRPr="00AF0AF6">
        <w:rPr>
          <w:sz w:val="18"/>
          <w:szCs w:val="18"/>
        </w:rPr>
        <w:t>, będ</w:t>
      </w:r>
      <w:r w:rsidR="00240E8E">
        <w:rPr>
          <w:sz w:val="18"/>
          <w:szCs w:val="18"/>
        </w:rPr>
        <w:t xml:space="preserve">ą </w:t>
      </w:r>
      <w:r w:rsidRPr="00AF0AF6">
        <w:rPr>
          <w:sz w:val="18"/>
          <w:szCs w:val="18"/>
        </w:rPr>
        <w:t xml:space="preserve">uczestniczyć w wykonywaniu zamówienia i </w:t>
      </w:r>
      <w:r w:rsidR="00240E8E">
        <w:rPr>
          <w:sz w:val="18"/>
          <w:szCs w:val="18"/>
        </w:rPr>
        <w:t xml:space="preserve">posiadają </w:t>
      </w:r>
      <w:r w:rsidRPr="00AF0AF6">
        <w:rPr>
          <w:sz w:val="18"/>
          <w:szCs w:val="18"/>
        </w:rPr>
        <w:t xml:space="preserve"> niezbędne wykształcenie oraz uprawnienia do wykonania przedmiotu zamówienia, wymagane w postawionym warunku w SWZ i mo</w:t>
      </w:r>
      <w:r w:rsidR="00240E8E">
        <w:rPr>
          <w:sz w:val="18"/>
          <w:szCs w:val="18"/>
        </w:rPr>
        <w:t xml:space="preserve">gą </w:t>
      </w:r>
      <w:r w:rsidRPr="00AF0AF6">
        <w:rPr>
          <w:sz w:val="18"/>
          <w:szCs w:val="18"/>
        </w:rPr>
        <w:t>sprawować wymienion</w:t>
      </w:r>
      <w:r w:rsidR="00240E8E">
        <w:rPr>
          <w:sz w:val="18"/>
          <w:szCs w:val="18"/>
        </w:rPr>
        <w:t>e</w:t>
      </w:r>
      <w:r w:rsidRPr="00AF0AF6">
        <w:rPr>
          <w:sz w:val="18"/>
          <w:szCs w:val="18"/>
        </w:rPr>
        <w:t xml:space="preserve"> funkcj</w:t>
      </w:r>
      <w:r w:rsidR="00240E8E">
        <w:rPr>
          <w:sz w:val="18"/>
          <w:szCs w:val="18"/>
        </w:rPr>
        <w:t>e</w:t>
      </w:r>
      <w:r w:rsidRPr="00AF0AF6">
        <w:rPr>
          <w:sz w:val="18"/>
          <w:szCs w:val="18"/>
        </w:rPr>
        <w:t xml:space="preserve"> zgodnie z Prawem </w:t>
      </w:r>
      <w:r w:rsidR="00240E8E">
        <w:rPr>
          <w:sz w:val="18"/>
          <w:szCs w:val="18"/>
        </w:rPr>
        <w:t>b</w:t>
      </w:r>
      <w:r w:rsidRPr="00AF0AF6">
        <w:rPr>
          <w:sz w:val="18"/>
          <w:szCs w:val="18"/>
        </w:rPr>
        <w:t xml:space="preserve">udowlanym. </w:t>
      </w:r>
    </w:p>
    <w:p w14:paraId="3CB53299" w14:textId="2629A896" w:rsidR="0021284A" w:rsidRDefault="0032655D" w:rsidP="009A4AC7">
      <w:pPr>
        <w:pStyle w:val="Default"/>
        <w:tabs>
          <w:tab w:val="left" w:pos="11100"/>
        </w:tabs>
        <w:rPr>
          <w:rFonts w:ascii="Times New Roman" w:hAnsi="Times New Roman" w:cs="Times New Roman"/>
          <w:sz w:val="16"/>
          <w:szCs w:val="16"/>
        </w:rPr>
      </w:pPr>
      <w:r w:rsidRPr="00AF0AF6">
        <w:rPr>
          <w:rFonts w:ascii="Times New Roman" w:hAnsi="Times New Roman" w:cs="Times New Roman"/>
          <w:sz w:val="16"/>
          <w:szCs w:val="16"/>
        </w:rPr>
        <w:t>* niepotrzebne skreślić (jeżeli wykonawca pozostaje w stosunku umowy cywilno</w:t>
      </w:r>
      <w:r w:rsidR="00AF0AF6" w:rsidRPr="00AF0AF6">
        <w:rPr>
          <w:rFonts w:ascii="Times New Roman" w:hAnsi="Times New Roman" w:cs="Times New Roman"/>
          <w:sz w:val="16"/>
          <w:szCs w:val="16"/>
        </w:rPr>
        <w:t>-</w:t>
      </w:r>
      <w:r w:rsidRPr="00AF0AF6">
        <w:rPr>
          <w:rFonts w:ascii="Times New Roman" w:hAnsi="Times New Roman" w:cs="Times New Roman"/>
          <w:sz w:val="16"/>
          <w:szCs w:val="16"/>
        </w:rPr>
        <w:t>prawnej pozostawiamy własne)</w:t>
      </w:r>
      <w:r w:rsidR="004B0E92">
        <w:rPr>
          <w:rFonts w:ascii="Times New Roman" w:hAnsi="Times New Roman" w:cs="Times New Roman"/>
          <w:sz w:val="16"/>
          <w:szCs w:val="16"/>
        </w:rPr>
        <w:t>;</w:t>
      </w:r>
      <w:r w:rsidR="009A4AC7">
        <w:rPr>
          <w:rFonts w:ascii="Times New Roman" w:hAnsi="Times New Roman" w:cs="Times New Roman"/>
          <w:sz w:val="16"/>
          <w:szCs w:val="16"/>
        </w:rPr>
        <w:tab/>
      </w:r>
    </w:p>
    <w:p w14:paraId="4F9743AE" w14:textId="790C5AE6" w:rsidR="00AF0AF6" w:rsidRPr="00AF0AF6" w:rsidRDefault="00AF0AF6" w:rsidP="00905E0F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652956C6" w14:textId="77777777" w:rsidR="00220DCB" w:rsidRPr="0080415E" w:rsidRDefault="00220DCB" w:rsidP="00220DCB"/>
    <w:p w14:paraId="70C090F2" w14:textId="0F8EF511" w:rsidR="00AF0AF6" w:rsidRPr="005A1BD5" w:rsidRDefault="00220DCB" w:rsidP="006A0A8B">
      <w:pPr>
        <w:tabs>
          <w:tab w:val="left" w:pos="426"/>
        </w:tabs>
        <w:jc w:val="center"/>
        <w:rPr>
          <w:i/>
          <w:iCs/>
          <w:sz w:val="22"/>
          <w:szCs w:val="22"/>
        </w:rPr>
      </w:pPr>
      <w:r w:rsidRPr="005A1BD5">
        <w:rPr>
          <w:i/>
          <w:iCs/>
          <w:sz w:val="22"/>
          <w:szCs w:val="22"/>
        </w:rPr>
        <w:t>(Uzupełniony dokument należy podpisać podpisem elektronicznym, podpisem zaufanym lub podpisem osobistym)</w:t>
      </w:r>
    </w:p>
    <w:sectPr w:rsidR="00AF0AF6" w:rsidRPr="005A1BD5" w:rsidSect="00C30A7D">
      <w:headerReference w:type="default" r:id="rId7"/>
      <w:footerReference w:type="even" r:id="rId8"/>
      <w:footerReference w:type="default" r:id="rId9"/>
      <w:pgSz w:w="16838" w:h="11906" w:orient="landscape"/>
      <w:pgMar w:top="709" w:right="1418" w:bottom="1135" w:left="1418" w:header="426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56725" w14:textId="77777777" w:rsidR="002A1F5C" w:rsidRDefault="002A1F5C">
      <w:r>
        <w:separator/>
      </w:r>
    </w:p>
  </w:endnote>
  <w:endnote w:type="continuationSeparator" w:id="0">
    <w:p w14:paraId="40705C91" w14:textId="77777777" w:rsidR="002A1F5C" w:rsidRDefault="002A1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Lucida Sans Unicode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  <w:sz w:val="16"/>
        <w:szCs w:val="16"/>
        <w:lang w:val="pl-PL"/>
      </w:rPr>
      <w:id w:val="-2076039862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  <w:lang w:val="x-none"/>
      </w:rPr>
    </w:sdtEndPr>
    <w:sdtContent>
      <w:p w14:paraId="3E709F2B" w14:textId="45F9EED4" w:rsidR="00E43DA6" w:rsidRDefault="00E43DA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E43DA6">
          <w:rPr>
            <w:rFonts w:eastAsiaTheme="majorEastAsia"/>
            <w:sz w:val="16"/>
            <w:szCs w:val="16"/>
            <w:lang w:val="pl-PL"/>
          </w:rPr>
          <w:t xml:space="preserve">str. </w:t>
        </w:r>
        <w:r w:rsidRPr="00E43DA6">
          <w:rPr>
            <w:rFonts w:eastAsiaTheme="minorEastAsia"/>
            <w:sz w:val="16"/>
            <w:szCs w:val="16"/>
          </w:rPr>
          <w:fldChar w:fldCharType="begin"/>
        </w:r>
        <w:r w:rsidRPr="00E43DA6">
          <w:rPr>
            <w:sz w:val="16"/>
            <w:szCs w:val="16"/>
          </w:rPr>
          <w:instrText>PAGE    \* MERGEFORMAT</w:instrText>
        </w:r>
        <w:r w:rsidRPr="00E43DA6">
          <w:rPr>
            <w:rFonts w:eastAsiaTheme="minorEastAsia"/>
            <w:sz w:val="16"/>
            <w:szCs w:val="16"/>
          </w:rPr>
          <w:fldChar w:fldCharType="separate"/>
        </w:r>
        <w:r w:rsidRPr="00E43DA6">
          <w:rPr>
            <w:rFonts w:eastAsiaTheme="majorEastAsia"/>
            <w:sz w:val="16"/>
            <w:szCs w:val="16"/>
            <w:lang w:val="pl-PL"/>
          </w:rPr>
          <w:t>2</w:t>
        </w:r>
        <w:r w:rsidRPr="00E43DA6">
          <w:rPr>
            <w:rFonts w:eastAsiaTheme="majorEastAsia"/>
            <w:sz w:val="16"/>
            <w:szCs w:val="16"/>
          </w:rPr>
          <w:fldChar w:fldCharType="end"/>
        </w:r>
      </w:p>
    </w:sdtContent>
  </w:sdt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DA8E8" w14:textId="77777777" w:rsidR="002A1F5C" w:rsidRDefault="002A1F5C">
      <w:r>
        <w:separator/>
      </w:r>
    </w:p>
  </w:footnote>
  <w:footnote w:type="continuationSeparator" w:id="0">
    <w:p w14:paraId="468AA1B3" w14:textId="77777777" w:rsidR="002A1F5C" w:rsidRDefault="002A1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23EEA" w14:textId="77777777" w:rsidR="004C591D" w:rsidRDefault="004C591D" w:rsidP="00AF0AF6">
    <w:pPr>
      <w:pStyle w:val="Nagwek"/>
      <w:jc w:val="center"/>
    </w:pPr>
  </w:p>
  <w:p w14:paraId="4FD3FF4F" w14:textId="2A7ED137" w:rsidR="004C591D" w:rsidRDefault="004C591D" w:rsidP="00AF0AF6">
    <w:pPr>
      <w:pStyle w:val="Nagwek"/>
      <w:jc w:val="center"/>
    </w:pPr>
  </w:p>
  <w:p w14:paraId="0F687861" w14:textId="77777777" w:rsidR="004C591D" w:rsidRDefault="004C591D" w:rsidP="00AF0AF6">
    <w:pPr>
      <w:pStyle w:val="Nagwek"/>
      <w:jc w:val="center"/>
    </w:pPr>
  </w:p>
  <w:p w14:paraId="00106A14" w14:textId="31A8E625" w:rsidR="00192A16" w:rsidRPr="00C30A7D" w:rsidRDefault="00C30A7D" w:rsidP="00C30A7D">
    <w:pPr>
      <w:pStyle w:val="Nagwek"/>
      <w:tabs>
        <w:tab w:val="clear" w:pos="4536"/>
      </w:tabs>
      <w:rPr>
        <w:lang w:val="pl-PL"/>
      </w:rPr>
    </w:pPr>
    <w:r>
      <w:rPr>
        <w:lang w:val="pl-PL"/>
      </w:rPr>
      <w:t xml:space="preserve">                                                                                                 </w:t>
    </w:r>
  </w:p>
  <w:p w14:paraId="1D7AA7EE" w14:textId="77777777" w:rsidR="004C591D" w:rsidRPr="00E05453" w:rsidRDefault="004C591D" w:rsidP="00AF0AF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AF57A3C"/>
    <w:multiLevelType w:val="hybridMultilevel"/>
    <w:tmpl w:val="5EAC796A"/>
    <w:lvl w:ilvl="0" w:tplc="F50091FE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6" w:hanging="360"/>
      </w:pPr>
    </w:lvl>
    <w:lvl w:ilvl="2" w:tplc="0415001B" w:tentative="1">
      <w:start w:val="1"/>
      <w:numFmt w:val="lowerRoman"/>
      <w:lvlText w:val="%3."/>
      <w:lvlJc w:val="right"/>
      <w:pPr>
        <w:ind w:left="3926" w:hanging="180"/>
      </w:pPr>
    </w:lvl>
    <w:lvl w:ilvl="3" w:tplc="0415000F" w:tentative="1">
      <w:start w:val="1"/>
      <w:numFmt w:val="decimal"/>
      <w:lvlText w:val="%4."/>
      <w:lvlJc w:val="left"/>
      <w:pPr>
        <w:ind w:left="4646" w:hanging="360"/>
      </w:pPr>
    </w:lvl>
    <w:lvl w:ilvl="4" w:tplc="04150019" w:tentative="1">
      <w:start w:val="1"/>
      <w:numFmt w:val="lowerLetter"/>
      <w:lvlText w:val="%5."/>
      <w:lvlJc w:val="left"/>
      <w:pPr>
        <w:ind w:left="5366" w:hanging="360"/>
      </w:pPr>
    </w:lvl>
    <w:lvl w:ilvl="5" w:tplc="0415001B" w:tentative="1">
      <w:start w:val="1"/>
      <w:numFmt w:val="lowerRoman"/>
      <w:lvlText w:val="%6."/>
      <w:lvlJc w:val="right"/>
      <w:pPr>
        <w:ind w:left="6086" w:hanging="180"/>
      </w:pPr>
    </w:lvl>
    <w:lvl w:ilvl="6" w:tplc="0415000F" w:tentative="1">
      <w:start w:val="1"/>
      <w:numFmt w:val="decimal"/>
      <w:lvlText w:val="%7."/>
      <w:lvlJc w:val="left"/>
      <w:pPr>
        <w:ind w:left="6806" w:hanging="360"/>
      </w:pPr>
    </w:lvl>
    <w:lvl w:ilvl="7" w:tplc="04150019" w:tentative="1">
      <w:start w:val="1"/>
      <w:numFmt w:val="lowerLetter"/>
      <w:lvlText w:val="%8."/>
      <w:lvlJc w:val="left"/>
      <w:pPr>
        <w:ind w:left="7526" w:hanging="360"/>
      </w:pPr>
    </w:lvl>
    <w:lvl w:ilvl="8" w:tplc="0415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10D55D1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032365B"/>
    <w:multiLevelType w:val="hybridMultilevel"/>
    <w:tmpl w:val="4A6A28AA"/>
    <w:lvl w:ilvl="0" w:tplc="2C4EF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4" w15:restartNumberingAfterBreak="0">
    <w:nsid w:val="439D253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6" w15:restartNumberingAfterBreak="0">
    <w:nsid w:val="4BD317D7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8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9" w15:restartNumberingAfterBreak="0">
    <w:nsid w:val="7B7808DC"/>
    <w:multiLevelType w:val="hybridMultilevel"/>
    <w:tmpl w:val="21CA991E"/>
    <w:lvl w:ilvl="0" w:tplc="04150019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0" w15:restartNumberingAfterBreak="0">
    <w:nsid w:val="7E903E8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882130344">
    <w:abstractNumId w:val="13"/>
  </w:num>
  <w:num w:numId="2" w16cid:durableId="83647189">
    <w:abstractNumId w:val="10"/>
  </w:num>
  <w:num w:numId="3" w16cid:durableId="810556300">
    <w:abstractNumId w:val="17"/>
  </w:num>
  <w:num w:numId="4" w16cid:durableId="2024937910">
    <w:abstractNumId w:val="14"/>
  </w:num>
  <w:num w:numId="5" w16cid:durableId="147552137">
    <w:abstractNumId w:val="16"/>
  </w:num>
  <w:num w:numId="6" w16cid:durableId="1593901963">
    <w:abstractNumId w:val="11"/>
  </w:num>
  <w:num w:numId="7" w16cid:durableId="70154491">
    <w:abstractNumId w:val="19"/>
  </w:num>
  <w:num w:numId="8" w16cid:durableId="1144738644">
    <w:abstractNumId w:val="20"/>
  </w:num>
  <w:num w:numId="9" w16cid:durableId="2093090088">
    <w:abstractNumId w:val="9"/>
  </w:num>
  <w:num w:numId="10" w16cid:durableId="1540431226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5E31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0E3D"/>
    <w:rsid w:val="0017178F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3D41"/>
    <w:rsid w:val="001B5120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3E89"/>
    <w:rsid w:val="00204600"/>
    <w:rsid w:val="00205194"/>
    <w:rsid w:val="00210DCE"/>
    <w:rsid w:val="00211D44"/>
    <w:rsid w:val="0021284A"/>
    <w:rsid w:val="0021376D"/>
    <w:rsid w:val="00213968"/>
    <w:rsid w:val="00214FD3"/>
    <w:rsid w:val="00220DCB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4C35"/>
    <w:rsid w:val="002365B7"/>
    <w:rsid w:val="00240E8E"/>
    <w:rsid w:val="00241840"/>
    <w:rsid w:val="00241C6C"/>
    <w:rsid w:val="002447F6"/>
    <w:rsid w:val="00246A11"/>
    <w:rsid w:val="002477DA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53C0"/>
    <w:rsid w:val="002A1F5C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79CA"/>
    <w:rsid w:val="00302515"/>
    <w:rsid w:val="00302B07"/>
    <w:rsid w:val="00304FAA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56956"/>
    <w:rsid w:val="003600E2"/>
    <w:rsid w:val="00361BFD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3676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2357"/>
    <w:rsid w:val="003F3E9E"/>
    <w:rsid w:val="003F49E2"/>
    <w:rsid w:val="003F503B"/>
    <w:rsid w:val="003F5826"/>
    <w:rsid w:val="003F60D2"/>
    <w:rsid w:val="00400735"/>
    <w:rsid w:val="00401B58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5EE0"/>
    <w:rsid w:val="00457BC4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176"/>
    <w:rsid w:val="004A731F"/>
    <w:rsid w:val="004A76EB"/>
    <w:rsid w:val="004A7E36"/>
    <w:rsid w:val="004B0E92"/>
    <w:rsid w:val="004B50F0"/>
    <w:rsid w:val="004B5569"/>
    <w:rsid w:val="004C0C45"/>
    <w:rsid w:val="004C1036"/>
    <w:rsid w:val="004C10D6"/>
    <w:rsid w:val="004C2620"/>
    <w:rsid w:val="004C4725"/>
    <w:rsid w:val="004C52C0"/>
    <w:rsid w:val="004C591D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1BD5"/>
    <w:rsid w:val="005A26EE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D785E"/>
    <w:rsid w:val="005E109B"/>
    <w:rsid w:val="005E25BB"/>
    <w:rsid w:val="005E342A"/>
    <w:rsid w:val="005E7368"/>
    <w:rsid w:val="005F05C6"/>
    <w:rsid w:val="005F248D"/>
    <w:rsid w:val="005F3C52"/>
    <w:rsid w:val="005F4616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428D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0A8B"/>
    <w:rsid w:val="006A6A96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C6D11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D40"/>
    <w:rsid w:val="007308DE"/>
    <w:rsid w:val="00730CDE"/>
    <w:rsid w:val="0073327C"/>
    <w:rsid w:val="00733CAF"/>
    <w:rsid w:val="00734D6E"/>
    <w:rsid w:val="007358E6"/>
    <w:rsid w:val="00737587"/>
    <w:rsid w:val="00737E26"/>
    <w:rsid w:val="007478C0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82C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1E1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46DF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1F7A"/>
    <w:rsid w:val="009952C7"/>
    <w:rsid w:val="009966DD"/>
    <w:rsid w:val="009970AA"/>
    <w:rsid w:val="009A0530"/>
    <w:rsid w:val="009A135D"/>
    <w:rsid w:val="009A32D4"/>
    <w:rsid w:val="009A410D"/>
    <w:rsid w:val="009A4AC7"/>
    <w:rsid w:val="009A4C9A"/>
    <w:rsid w:val="009A5616"/>
    <w:rsid w:val="009A63E0"/>
    <w:rsid w:val="009B6FCD"/>
    <w:rsid w:val="009C0A20"/>
    <w:rsid w:val="009C390D"/>
    <w:rsid w:val="009C5089"/>
    <w:rsid w:val="009C58F9"/>
    <w:rsid w:val="009C5D0A"/>
    <w:rsid w:val="009C6657"/>
    <w:rsid w:val="009C7250"/>
    <w:rsid w:val="009C7EB8"/>
    <w:rsid w:val="009D0427"/>
    <w:rsid w:val="009D0A67"/>
    <w:rsid w:val="009D46C5"/>
    <w:rsid w:val="009D4D28"/>
    <w:rsid w:val="009D5F18"/>
    <w:rsid w:val="009D6C0A"/>
    <w:rsid w:val="009E13F4"/>
    <w:rsid w:val="009E3077"/>
    <w:rsid w:val="009E3C0C"/>
    <w:rsid w:val="009E6B1D"/>
    <w:rsid w:val="009F1060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AF6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04F78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365A"/>
    <w:rsid w:val="00C24130"/>
    <w:rsid w:val="00C244CC"/>
    <w:rsid w:val="00C244E8"/>
    <w:rsid w:val="00C27669"/>
    <w:rsid w:val="00C27BFA"/>
    <w:rsid w:val="00C27E3B"/>
    <w:rsid w:val="00C300AC"/>
    <w:rsid w:val="00C30A7D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5DFF"/>
    <w:rsid w:val="00C574BE"/>
    <w:rsid w:val="00C57F0E"/>
    <w:rsid w:val="00C61CD7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2222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A52E8"/>
    <w:rsid w:val="00CB0AED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71B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D3CED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0234D"/>
    <w:rsid w:val="00E05453"/>
    <w:rsid w:val="00E110B9"/>
    <w:rsid w:val="00E11444"/>
    <w:rsid w:val="00E16EEB"/>
    <w:rsid w:val="00E16EF5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73F"/>
    <w:rsid w:val="00E359BD"/>
    <w:rsid w:val="00E35D31"/>
    <w:rsid w:val="00E3633F"/>
    <w:rsid w:val="00E3778A"/>
    <w:rsid w:val="00E40BB6"/>
    <w:rsid w:val="00E43DA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02D0"/>
    <w:rsid w:val="00E615F1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57522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86392"/>
    <w:rsid w:val="00F86FC7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64B4"/>
    <w:rsid w:val="00FD77B3"/>
    <w:rsid w:val="00FE39AD"/>
    <w:rsid w:val="00FE3D47"/>
    <w:rsid w:val="00FE4CFE"/>
    <w:rsid w:val="00FE6AA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CW_Lista,Asia 2  Akapit z listą,tekst normalny,wypunktowanie,Akapit z listą 1,Preambuła,L1,Numerowanie,2 heading,A_wyliczenie,K-P_odwolanie,Akapit z listą5,maz_wyliczenie,opis dzialania,Akapit z listą BS,Colorful List Accent 1,sw tekst,mm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3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  <w:style w:type="character" w:customStyle="1" w:styleId="AkapitzlistZnak">
    <w:name w:val="Akapit z listą Znak"/>
    <w:aliases w:val="CW_Lista Znak,Asia 2  Akapit z listą Znak,tekst normalny Znak,wypunktowanie Znak,Akapit z listą 1 Znak,Preambuła Znak,L1 Znak,Numerowanie Znak,2 heading Znak,A_wyliczenie Znak,K-P_odwolanie Znak,Akapit z listą5 Znak,sw tekst Znak"/>
    <w:link w:val="Akapitzlist"/>
    <w:uiPriority w:val="34"/>
    <w:qFormat/>
    <w:rsid w:val="004B0E92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252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Aleksander Stempniak</dc:creator>
  <cp:keywords/>
  <cp:lastModifiedBy>Dominik Pęczek</cp:lastModifiedBy>
  <cp:revision>3</cp:revision>
  <cp:lastPrinted>2013-04-03T06:33:00Z</cp:lastPrinted>
  <dcterms:created xsi:type="dcterms:W3CDTF">2025-11-25T15:57:00Z</dcterms:created>
  <dcterms:modified xsi:type="dcterms:W3CDTF">2025-11-25T18:50:00Z</dcterms:modified>
</cp:coreProperties>
</file>